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1A102A13"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3977F1">
        <w:rPr>
          <w:b/>
          <w:bCs/>
          <w:sz w:val="22"/>
          <w:szCs w:val="22"/>
        </w:rPr>
        <w:t>5</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52BF2B23" w:rsidR="00401646" w:rsidRPr="00E3770B" w:rsidRDefault="00E3770B" w:rsidP="00E3770B">
      <w:pPr>
        <w:spacing w:before="240" w:after="120"/>
        <w:jc w:val="center"/>
        <w:rPr>
          <w:b/>
          <w:sz w:val="28"/>
          <w:szCs w:val="28"/>
        </w:rPr>
      </w:pPr>
      <w:r w:rsidRPr="00E3770B">
        <w:rPr>
          <w:b/>
          <w:sz w:val="28"/>
          <w:szCs w:val="28"/>
        </w:rPr>
        <w:t>Lotto 1</w:t>
      </w:r>
      <w:r w:rsidR="003977F1">
        <w:rPr>
          <w:b/>
          <w:sz w:val="28"/>
          <w:szCs w:val="28"/>
        </w:rPr>
        <w:t>5</w:t>
      </w:r>
      <w:r w:rsidRPr="00E3770B">
        <w:rPr>
          <w:b/>
          <w:sz w:val="28"/>
          <w:szCs w:val="28"/>
        </w:rPr>
        <w:t xml:space="preserve"> </w:t>
      </w:r>
      <w:r w:rsidR="00B21785">
        <w:rPr>
          <w:b/>
          <w:sz w:val="28"/>
          <w:szCs w:val="28"/>
        </w:rPr>
        <w:t>–</w:t>
      </w:r>
      <w:r w:rsidRPr="00E3770B">
        <w:rPr>
          <w:b/>
          <w:sz w:val="28"/>
          <w:szCs w:val="28"/>
        </w:rPr>
        <w:t xml:space="preserve"> </w:t>
      </w:r>
      <w:r w:rsidR="00C63AF5">
        <w:rPr>
          <w:b/>
          <w:sz w:val="28"/>
          <w:szCs w:val="28"/>
        </w:rPr>
        <w:t xml:space="preserve">EDUCAMPUS </w:t>
      </w:r>
      <w:r w:rsidR="003977F1">
        <w:rPr>
          <w:b/>
          <w:sz w:val="28"/>
          <w:szCs w:val="28"/>
        </w:rPr>
        <w:t>MONTAGNA</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3189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3652</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2025-11-18T14:40:00Z</dcterms:created>
  <dcterms:modified xsi:type="dcterms:W3CDTF">2025-11-18T14:40:00Z</dcterms:modified>
</cp:coreProperties>
</file>